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4/5/2018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>and the additional reference material you provided were both fascinating and ti</w:t>
      </w:r>
      <w:bookmarkStart w:id="0" w:name="_GoBack"/>
      <w:bookmarkEnd w:id="0"/>
      <w:r w:rsidRPr="005D5ABD">
        <w:rPr>
          <w:rFonts w:asciiTheme="minorHAnsi" w:hAnsiTheme="minorHAnsi"/>
          <w:sz w:val="22"/>
          <w:szCs w:val="22"/>
        </w:rPr>
        <w:t xml:space="preserve">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7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5/3/2017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8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6/7/2017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9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1/24/2017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10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5/30/2018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11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3/2/2018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12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7/8/2017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13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10/14/2017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14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11/1/2017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15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3/11/2018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16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8/22/2018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17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8/2/2018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18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10/10/2018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19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1/12/2018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20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11/29/2017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21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6/25/2018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22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8/2/2018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23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3/23/2017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24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12/20/2017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25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2/13/2017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26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11/14/2017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27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10/27/2017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28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9/14/2018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29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9/23/2018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30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8/1/2018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31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12/25/2018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32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8/3/2018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33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12/24/2018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34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11/3/2017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35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11/30/2017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36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2/27/2017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37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9/3/2018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38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6/13/2018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39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9/17/2018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40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12/28/2018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41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9/17/2018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42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12/9/2018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43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2/23/2018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44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10/24/2017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45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6/13/2018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46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10/24/2018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47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11/15/2018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48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7/29/2017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49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8/18/2017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50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10/1/2017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51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11/5/2018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52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9/30/2018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53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4/23/2017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54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11/29/2018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55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From: Agnes Madikile</w:t>
      </w:r>
    </w:p>
    <w:p w:rsidR="00A0510F" w:rsidRPr="005D5ABD" w:rsidRDefault="00A0510F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A0510F" w:rsidRPr="005D5ABD" w:rsidRDefault="00A0510F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0510F" w:rsidRPr="00AE4849" w:rsidRDefault="00A0510F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>
        <w:rPr>
          <w:rFonts w:asciiTheme="minorHAnsi" w:hAnsiTheme="minorHAnsi"/>
          <w:sz w:val="22"/>
          <w:szCs w:val="22"/>
        </w:rPr>
        <w:t>&lt;&lt;Name&gt;&gt; &lt;&lt;Surname&gt;&gt;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>
        <w:rPr>
          <w:rFonts w:asciiTheme="minorHAnsi" w:hAnsiTheme="minorHAnsi"/>
          <w:sz w:val="22"/>
          <w:szCs w:val="22"/>
        </w:rPr>
        <w:t xml:space="preserve"> &lt;&lt;</w:t>
      </w:r>
      <w:r w:rsidRPr="00CA4187">
        <w:rPr>
          <w:rFonts w:asciiTheme="minorHAnsi" w:hAnsiTheme="minorHAnsi"/>
          <w:noProof/>
          <w:sz w:val="22"/>
          <w:szCs w:val="22"/>
        </w:rPr>
        <w:t>3/11/2018</w:t>
      </w:r>
      <w:r>
        <w:rPr>
          <w:rFonts w:asciiTheme="minorHAnsi" w:hAnsiTheme="minorHAnsi"/>
          <w:sz w:val="22"/>
          <w:szCs w:val="22"/>
        </w:rPr>
        <w:t xml:space="preserve"> 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A0510F" w:rsidRPr="005D5ABD" w:rsidRDefault="00A0510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>
        <w:rPr>
          <w:rFonts w:asciiTheme="minorHAnsi" w:hAnsiTheme="minorHAnsi"/>
          <w:sz w:val="22"/>
          <w:szCs w:val="22"/>
        </w:rPr>
        <w:t xml:space="preserve">the interaction with </w:t>
      </w:r>
      <w:r w:rsidRPr="005D5AB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 </w:t>
      </w:r>
    </w:p>
    <w:p w:rsidR="00A0510F" w:rsidRPr="005D5ABD" w:rsidRDefault="00A0510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meeting.</w:t>
      </w:r>
    </w:p>
    <w:p w:rsidR="00A0510F" w:rsidRPr="005D5ABD" w:rsidRDefault="00A0510F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A0510F" w:rsidRDefault="00A0510F" w:rsidP="00FD5F91">
      <w:pPr>
        <w:pStyle w:val="Signature"/>
        <w:rPr>
          <w:rFonts w:asciiTheme="minorHAnsi" w:hAnsiTheme="minorHAnsi"/>
          <w:sz w:val="22"/>
          <w:szCs w:val="22"/>
        </w:rPr>
        <w:sectPr w:rsidR="00A0510F" w:rsidSect="00A0510F">
          <w:headerReference w:type="default" r:id="rId56"/>
          <w:pgSz w:w="12240" w:h="15840" w:code="1"/>
          <w:pgMar w:top="1440" w:right="1800" w:bottom="1440" w:left="1800" w:header="720" w:footer="720" w:gutter="0"/>
          <w:pgNumType w:start="1"/>
          <w:cols w:space="720"/>
          <w:titlePg/>
          <w:docGrid w:linePitch="360"/>
        </w:sectPr>
      </w:pPr>
    </w:p>
    <w:p w:rsidR="00A0510F" w:rsidRPr="005D5ABD" w:rsidRDefault="00A0510F" w:rsidP="00FD5F91">
      <w:pPr>
        <w:pStyle w:val="Signature"/>
        <w:rPr>
          <w:rFonts w:asciiTheme="minorHAnsi" w:hAnsiTheme="minorHAnsi"/>
          <w:sz w:val="22"/>
          <w:szCs w:val="22"/>
        </w:rPr>
      </w:pPr>
    </w:p>
    <w:sectPr w:rsidR="00A0510F" w:rsidRPr="005D5ABD" w:rsidSect="00A0510F">
      <w:headerReference w:type="default" r:id="rId57"/>
      <w:type w:val="continuous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3E6" w:rsidRDefault="005103E6">
      <w:r>
        <w:separator/>
      </w:r>
    </w:p>
  </w:endnote>
  <w:endnote w:type="continuationSeparator" w:id="0">
    <w:p w:rsidR="005103E6" w:rsidRDefault="00510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3E6" w:rsidRDefault="005103E6">
      <w:r>
        <w:separator/>
      </w:r>
    </w:p>
  </w:footnote>
  <w:footnote w:type="continuationSeparator" w:id="0">
    <w:p w:rsidR="005103E6" w:rsidRDefault="00510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C6F" w:rsidRPr="000B7DA8" w:rsidRDefault="00636C6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 w:rsidR="005A33FC"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2</w:t>
    </w:r>
    <w:r w:rsidRPr="000B7DA8">
      <w:rPr>
        <w:rStyle w:val="PageNumber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10F" w:rsidRPr="000B7DA8" w:rsidRDefault="00A0510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>
      <w:rPr>
        <w:noProof/>
      </w:rPr>
      <w:t>June 14, 2019</w:t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1</w:t>
    </w:r>
    <w:r w:rsidRPr="000B7DA8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1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1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1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1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1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1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1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1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1DF"/>
    <w:rsid w:val="000B7DA8"/>
    <w:rsid w:val="000F2F1D"/>
    <w:rsid w:val="0013733D"/>
    <w:rsid w:val="00165240"/>
    <w:rsid w:val="001B0EB0"/>
    <w:rsid w:val="001C39C4"/>
    <w:rsid w:val="001C3B37"/>
    <w:rsid w:val="001D185A"/>
    <w:rsid w:val="001F379C"/>
    <w:rsid w:val="00204EBD"/>
    <w:rsid w:val="00211CE3"/>
    <w:rsid w:val="0021430B"/>
    <w:rsid w:val="00255735"/>
    <w:rsid w:val="00267CC0"/>
    <w:rsid w:val="00272AE7"/>
    <w:rsid w:val="002F341B"/>
    <w:rsid w:val="003046AA"/>
    <w:rsid w:val="00333A3F"/>
    <w:rsid w:val="003A65CF"/>
    <w:rsid w:val="004029BF"/>
    <w:rsid w:val="00422D2C"/>
    <w:rsid w:val="00452DEA"/>
    <w:rsid w:val="004B5B67"/>
    <w:rsid w:val="005103E6"/>
    <w:rsid w:val="00517A98"/>
    <w:rsid w:val="00530AAD"/>
    <w:rsid w:val="00575B10"/>
    <w:rsid w:val="005A33FC"/>
    <w:rsid w:val="005B2344"/>
    <w:rsid w:val="005D5ABD"/>
    <w:rsid w:val="005F4F00"/>
    <w:rsid w:val="00613FF9"/>
    <w:rsid w:val="0061751D"/>
    <w:rsid w:val="006308D8"/>
    <w:rsid w:val="00636C6F"/>
    <w:rsid w:val="00643A94"/>
    <w:rsid w:val="00650B2F"/>
    <w:rsid w:val="0066376F"/>
    <w:rsid w:val="006F02C2"/>
    <w:rsid w:val="007334AD"/>
    <w:rsid w:val="007347D7"/>
    <w:rsid w:val="00744147"/>
    <w:rsid w:val="00767097"/>
    <w:rsid w:val="007834BF"/>
    <w:rsid w:val="007C2960"/>
    <w:rsid w:val="007D03C5"/>
    <w:rsid w:val="007F303E"/>
    <w:rsid w:val="00852CDA"/>
    <w:rsid w:val="008753EE"/>
    <w:rsid w:val="00876FF3"/>
    <w:rsid w:val="00885F32"/>
    <w:rsid w:val="008C0A78"/>
    <w:rsid w:val="009321DF"/>
    <w:rsid w:val="00956F81"/>
    <w:rsid w:val="00981E11"/>
    <w:rsid w:val="009A462A"/>
    <w:rsid w:val="009D33F8"/>
    <w:rsid w:val="009E1724"/>
    <w:rsid w:val="009F2F6E"/>
    <w:rsid w:val="009F34DD"/>
    <w:rsid w:val="00A0510F"/>
    <w:rsid w:val="00A46190"/>
    <w:rsid w:val="00AE27A5"/>
    <w:rsid w:val="00AE4849"/>
    <w:rsid w:val="00B26817"/>
    <w:rsid w:val="00B76823"/>
    <w:rsid w:val="00BD0BBB"/>
    <w:rsid w:val="00BE5394"/>
    <w:rsid w:val="00C833FF"/>
    <w:rsid w:val="00CC2ADC"/>
    <w:rsid w:val="00CE2C65"/>
    <w:rsid w:val="00CF13D7"/>
    <w:rsid w:val="00D12684"/>
    <w:rsid w:val="00D27A70"/>
    <w:rsid w:val="00DF130C"/>
    <w:rsid w:val="00E514C5"/>
    <w:rsid w:val="00EA5EAF"/>
    <w:rsid w:val="00F07C74"/>
    <w:rsid w:val="00F301DF"/>
    <w:rsid w:val="00FD0588"/>
    <w:rsid w:val="00F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5:docId w15:val="{DEF16AFF-E0DE-414F-AAB6-464025FC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68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26" Type="http://schemas.openxmlformats.org/officeDocument/2006/relationships/header" Target="header20.xml"/><Relationship Id="rId39" Type="http://schemas.openxmlformats.org/officeDocument/2006/relationships/header" Target="header33.xml"/><Relationship Id="rId21" Type="http://schemas.openxmlformats.org/officeDocument/2006/relationships/header" Target="header15.xml"/><Relationship Id="rId34" Type="http://schemas.openxmlformats.org/officeDocument/2006/relationships/header" Target="header28.xml"/><Relationship Id="rId42" Type="http://schemas.openxmlformats.org/officeDocument/2006/relationships/header" Target="header36.xml"/><Relationship Id="rId47" Type="http://schemas.openxmlformats.org/officeDocument/2006/relationships/header" Target="header41.xml"/><Relationship Id="rId50" Type="http://schemas.openxmlformats.org/officeDocument/2006/relationships/header" Target="header44.xml"/><Relationship Id="rId55" Type="http://schemas.openxmlformats.org/officeDocument/2006/relationships/header" Target="header49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9" Type="http://schemas.openxmlformats.org/officeDocument/2006/relationships/header" Target="header23.xml"/><Relationship Id="rId11" Type="http://schemas.openxmlformats.org/officeDocument/2006/relationships/header" Target="header5.xml"/><Relationship Id="rId24" Type="http://schemas.openxmlformats.org/officeDocument/2006/relationships/header" Target="header18.xml"/><Relationship Id="rId32" Type="http://schemas.openxmlformats.org/officeDocument/2006/relationships/header" Target="header26.xml"/><Relationship Id="rId37" Type="http://schemas.openxmlformats.org/officeDocument/2006/relationships/header" Target="header31.xml"/><Relationship Id="rId40" Type="http://schemas.openxmlformats.org/officeDocument/2006/relationships/header" Target="header34.xml"/><Relationship Id="rId45" Type="http://schemas.openxmlformats.org/officeDocument/2006/relationships/header" Target="header39.xml"/><Relationship Id="rId53" Type="http://schemas.openxmlformats.org/officeDocument/2006/relationships/header" Target="header47.xm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9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Relationship Id="rId22" Type="http://schemas.openxmlformats.org/officeDocument/2006/relationships/header" Target="header16.xml"/><Relationship Id="rId27" Type="http://schemas.openxmlformats.org/officeDocument/2006/relationships/header" Target="header21.xml"/><Relationship Id="rId30" Type="http://schemas.openxmlformats.org/officeDocument/2006/relationships/header" Target="header24.xml"/><Relationship Id="rId35" Type="http://schemas.openxmlformats.org/officeDocument/2006/relationships/header" Target="header29.xml"/><Relationship Id="rId43" Type="http://schemas.openxmlformats.org/officeDocument/2006/relationships/header" Target="header37.xml"/><Relationship Id="rId48" Type="http://schemas.openxmlformats.org/officeDocument/2006/relationships/header" Target="header42.xml"/><Relationship Id="rId56" Type="http://schemas.openxmlformats.org/officeDocument/2006/relationships/header" Target="header50.xml"/><Relationship Id="rId8" Type="http://schemas.openxmlformats.org/officeDocument/2006/relationships/header" Target="header2.xml"/><Relationship Id="rId51" Type="http://schemas.openxmlformats.org/officeDocument/2006/relationships/header" Target="header45.xml"/><Relationship Id="rId3" Type="http://schemas.openxmlformats.org/officeDocument/2006/relationships/settings" Target="settings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5" Type="http://schemas.openxmlformats.org/officeDocument/2006/relationships/header" Target="header19.xml"/><Relationship Id="rId33" Type="http://schemas.openxmlformats.org/officeDocument/2006/relationships/header" Target="header27.xml"/><Relationship Id="rId38" Type="http://schemas.openxmlformats.org/officeDocument/2006/relationships/header" Target="header32.xml"/><Relationship Id="rId46" Type="http://schemas.openxmlformats.org/officeDocument/2006/relationships/header" Target="header40.xml"/><Relationship Id="rId59" Type="http://schemas.openxmlformats.org/officeDocument/2006/relationships/theme" Target="theme/theme1.xml"/><Relationship Id="rId20" Type="http://schemas.openxmlformats.org/officeDocument/2006/relationships/header" Target="header14.xml"/><Relationship Id="rId41" Type="http://schemas.openxmlformats.org/officeDocument/2006/relationships/header" Target="header35.xml"/><Relationship Id="rId54" Type="http://schemas.openxmlformats.org/officeDocument/2006/relationships/header" Target="header4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9.xml"/><Relationship Id="rId23" Type="http://schemas.openxmlformats.org/officeDocument/2006/relationships/header" Target="header17.xml"/><Relationship Id="rId28" Type="http://schemas.openxmlformats.org/officeDocument/2006/relationships/header" Target="header22.xml"/><Relationship Id="rId36" Type="http://schemas.openxmlformats.org/officeDocument/2006/relationships/header" Target="header30.xml"/><Relationship Id="rId49" Type="http://schemas.openxmlformats.org/officeDocument/2006/relationships/header" Target="header43.xml"/><Relationship Id="rId57" Type="http://schemas.openxmlformats.org/officeDocument/2006/relationships/header" Target="header51.xml"/><Relationship Id="rId10" Type="http://schemas.openxmlformats.org/officeDocument/2006/relationships/header" Target="header4.xml"/><Relationship Id="rId31" Type="http://schemas.openxmlformats.org/officeDocument/2006/relationships/header" Target="header25.xml"/><Relationship Id="rId44" Type="http://schemas.openxmlformats.org/officeDocument/2006/relationships/header" Target="header38.xml"/><Relationship Id="rId52" Type="http://schemas.openxmlformats.org/officeDocument/2006/relationships/header" Target="header4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nne\AppData\Roaming\Microsoft\Templates\Thank%20you%20letter%20to%20speak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Thank you letter to speaker</Template>
  <TotalTime>1</TotalTime>
  <Pages>50</Pages>
  <Words>5399</Words>
  <Characters>25756</Characters>
  <Application>Microsoft Office Word</Application>
  <DocSecurity>0</DocSecurity>
  <Lines>572</Lines>
  <Paragraphs>375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30780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Fieroza Francis</cp:lastModifiedBy>
  <cp:revision>1</cp:revision>
  <cp:lastPrinted>2002-01-24T15:21:00Z</cp:lastPrinted>
  <dcterms:created xsi:type="dcterms:W3CDTF">2019-07-23T18:50:00Z</dcterms:created>
  <dcterms:modified xsi:type="dcterms:W3CDTF">2019-07-23T18:51:00Z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TC060910251033</vt:lpwstr>
  </property>
</Properties>
</file>